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w:t>
      </w:r>
      <w:proofErr w:type="spellStart"/>
      <w:r w:rsidRPr="0091791C">
        <w:rPr>
          <w:rFonts w:asciiTheme="minorHAnsi" w:hAnsiTheme="minorHAnsi"/>
          <w:b/>
        </w:rPr>
        <w:t>późn</w:t>
      </w:r>
      <w:proofErr w:type="spellEnd"/>
      <w:r w:rsidRPr="0091791C">
        <w:rPr>
          <w:rFonts w:asciiTheme="minorHAnsi" w:hAnsiTheme="minorHAnsi"/>
          <w:b/>
        </w:rPr>
        <w:t xml:space="preserve">.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4919F6">
        <w:rPr>
          <w:rFonts w:asciiTheme="minorHAnsi" w:hAnsiTheme="minorHAnsi"/>
          <w:lang w:val="de-DE"/>
        </w:rPr>
        <w:t>8</w:t>
      </w:r>
      <w:r w:rsidRPr="0091791C">
        <w:rPr>
          <w:rFonts w:asciiTheme="minorHAnsi" w:hAnsiTheme="minorHAnsi"/>
          <w:lang w:val="de-DE"/>
        </w:rPr>
        <w:t>.</w:t>
      </w:r>
      <w:r w:rsidR="00E850F5" w:rsidRPr="0091791C">
        <w:rPr>
          <w:rFonts w:asciiTheme="minorHAnsi" w:hAnsiTheme="minorHAnsi"/>
          <w:lang w:val="de-DE"/>
        </w:rPr>
        <w:t>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00CD3C9A">
        <w:rPr>
          <w:rFonts w:eastAsia="Times New Roman" w:cs="Times New Roman"/>
          <w:b/>
          <w:sz w:val="28"/>
          <w:szCs w:val="28"/>
          <w:lang w:eastAsia="ar-SA"/>
        </w:rPr>
        <w:t>Budowa boiska ze sprzętem rehabilitacyjnym w Zgórsku</w:t>
      </w:r>
      <w:r>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403698"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B93DA4">
        <w:t>4</w:t>
      </w:r>
    </w:p>
    <w:p w:rsidR="0014029A" w:rsidRDefault="00B93DA4" w:rsidP="00322476">
      <w:pPr>
        <w:pStyle w:val="Akapitzlist"/>
        <w:numPr>
          <w:ilvl w:val="0"/>
          <w:numId w:val="39"/>
        </w:numPr>
        <w:spacing w:after="0" w:line="240" w:lineRule="auto"/>
        <w:jc w:val="both"/>
      </w:pPr>
      <w:r>
        <w:t>Wykaz osób- Załącznik nr 5</w:t>
      </w:r>
    </w:p>
    <w:p w:rsidR="00CC7D86" w:rsidRDefault="00CC7D86" w:rsidP="00322476">
      <w:pPr>
        <w:pStyle w:val="Akapitzlist"/>
        <w:numPr>
          <w:ilvl w:val="0"/>
          <w:numId w:val="39"/>
        </w:numPr>
        <w:spacing w:after="0" w:line="240" w:lineRule="auto"/>
        <w:jc w:val="both"/>
      </w:pPr>
      <w:r>
        <w:t xml:space="preserve">Wykaz </w:t>
      </w:r>
      <w:r w:rsidR="0047180C">
        <w:t>narzędzi</w:t>
      </w:r>
      <w:r>
        <w:t>- Załącznik nr 6</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C85D09">
        <w:rPr>
          <w:b/>
        </w:rPr>
        <w:t>16</w:t>
      </w:r>
      <w:r w:rsidR="00CC7D86">
        <w:rPr>
          <w:b/>
        </w:rPr>
        <w:t>.06</w:t>
      </w:r>
      <w:r w:rsidR="00205671">
        <w:rPr>
          <w:b/>
        </w:rPr>
        <w:t>.2017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C80942" w:rsidRPr="00C80942" w:rsidRDefault="00130683" w:rsidP="00C80942">
      <w:pPr>
        <w:pStyle w:val="Akapitzlist"/>
        <w:numPr>
          <w:ilvl w:val="0"/>
          <w:numId w:val="2"/>
        </w:numPr>
        <w:rPr>
          <w:b/>
        </w:rPr>
      </w:pPr>
      <w:r w:rsidRPr="00C80942">
        <w:rPr>
          <w:b/>
        </w:rPr>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4919F6" w:rsidRPr="004919F6">
        <w:rPr>
          <w:b/>
        </w:rPr>
        <w:t>„Budowa boiska ze sprzętem rehabilitacyjnym w Zgórsku”</w:t>
      </w:r>
    </w:p>
    <w:p w:rsidR="009355AD" w:rsidRPr="004D46C7" w:rsidRDefault="009355AD" w:rsidP="004D46C7">
      <w:pPr>
        <w:pStyle w:val="Styl1"/>
        <w:numPr>
          <w:ilvl w:val="0"/>
          <w:numId w:val="0"/>
        </w:numPr>
        <w:ind w:left="720"/>
        <w:jc w:val="both"/>
        <w:rPr>
          <w:b/>
        </w:rPr>
      </w:pPr>
    </w:p>
    <w:p w:rsidR="00110602" w:rsidRDefault="009C5C77" w:rsidP="004919F6">
      <w:pPr>
        <w:pStyle w:val="Styl1"/>
        <w:widowControl w:val="0"/>
        <w:suppressAutoHyphens/>
        <w:autoSpaceDE w:val="0"/>
        <w:spacing w:before="60" w:after="0" w:line="276" w:lineRule="auto"/>
        <w:jc w:val="both"/>
      </w:pPr>
      <w:r w:rsidRPr="00DB61FF">
        <w:t>Zamówienie</w:t>
      </w:r>
      <w:r>
        <w:rPr>
          <w:color w:val="FF0000"/>
        </w:rPr>
        <w:t xml:space="preserve"> </w:t>
      </w:r>
      <w:r w:rsidR="004919F6">
        <w:t xml:space="preserve">obejmuje wykonanie boiska wielofunkcyjnego o nawierzchni betonowej zbrojonej stalową siatką oraz włóknem poliuretanowym oraz wykonanie siłowni zewnętrznej. </w:t>
      </w:r>
    </w:p>
    <w:p w:rsidR="00175340" w:rsidRDefault="0083184A" w:rsidP="004919F6">
      <w:pPr>
        <w:pStyle w:val="Styl1"/>
        <w:widowControl w:val="0"/>
        <w:numPr>
          <w:ilvl w:val="0"/>
          <w:numId w:val="0"/>
        </w:numPr>
        <w:suppressAutoHyphens/>
        <w:autoSpaceDE w:val="0"/>
        <w:spacing w:before="60" w:after="0" w:line="276" w:lineRule="auto"/>
        <w:ind w:left="720"/>
        <w:jc w:val="both"/>
      </w:pPr>
      <w:r>
        <w:t xml:space="preserve">Zakres robót </w:t>
      </w:r>
      <w:r w:rsidR="004919F6">
        <w:t>obejmuj</w:t>
      </w:r>
      <w:r>
        <w:t xml:space="preserve">e: roboty rozbiórkowe, ziemne, odwodnienie liniowe, wykonanie nawierzchni betonowej, montaż </w:t>
      </w:r>
      <w:proofErr w:type="spellStart"/>
      <w:r>
        <w:t>piłkochwytów</w:t>
      </w:r>
      <w:proofErr w:type="spellEnd"/>
      <w:r>
        <w:t>, dostawę i montaż wyposażenia sportowego dla boiska oraz sprzętu rehabilitacyjnego</w:t>
      </w:r>
      <w:r w:rsidR="00175340">
        <w:t xml:space="preserve"> dla siłowni zewnętrznej (tj. ławeczka, drabinka, bioderka, </w:t>
      </w:r>
      <w:proofErr w:type="spellStart"/>
      <w:r w:rsidR="00175340">
        <w:t>nordic</w:t>
      </w:r>
      <w:proofErr w:type="spellEnd"/>
      <w:r w:rsidR="00175340">
        <w:t xml:space="preserve"> </w:t>
      </w:r>
      <w:proofErr w:type="spellStart"/>
      <w:r w:rsidR="00175340">
        <w:t>walking</w:t>
      </w:r>
      <w:proofErr w:type="spellEnd"/>
      <w:r w:rsidR="00175340">
        <w:t>, przyciągacz- wypychacz, motyl i schodek).</w:t>
      </w:r>
    </w:p>
    <w:p w:rsidR="00C27731" w:rsidRDefault="00C27731" w:rsidP="00C27731">
      <w:pPr>
        <w:pStyle w:val="Styl1"/>
        <w:jc w:val="both"/>
      </w:pPr>
      <w:r>
        <w:t xml:space="preserve">Wykonawca dokona zakupu i dostawy wyposażenia wyszczególnionego w przedmiarach i opisie przedmiotu zamówienia, montażu i instalacji oraz uruchomienia urządzeń, które tego wymagają. Zaoferowany sprzęt i wyposażenie mają być fabrycznie nowe oraz dopuszczone do obrotu i używania na terytorium Polski, posiadać odpowiednie atesty i certyfikaty zgodności. </w:t>
      </w:r>
    </w:p>
    <w:p w:rsidR="00C27731" w:rsidRDefault="00C27731" w:rsidP="00C27731">
      <w:pPr>
        <w:pStyle w:val="Styl1"/>
        <w:numPr>
          <w:ilvl w:val="0"/>
          <w:numId w:val="0"/>
        </w:numPr>
        <w:ind w:left="720"/>
        <w:jc w:val="both"/>
      </w:pPr>
      <w:r>
        <w:t>Wszystkie elementy wyposażenia, będące przedmiotem zamówienia winny spełniać wymogi Polskiej Normy dotyczącej bezpieczeństwa oraz winny posiadać certyfikaty zgodności z normą.</w:t>
      </w:r>
    </w:p>
    <w:p w:rsidR="00C27731" w:rsidRDefault="00C27731" w:rsidP="00C27731">
      <w:pPr>
        <w:pStyle w:val="Styl1"/>
        <w:numPr>
          <w:ilvl w:val="0"/>
          <w:numId w:val="0"/>
        </w:numPr>
        <w:ind w:left="720"/>
        <w:jc w:val="both"/>
      </w:pPr>
      <w:r>
        <w:t>Materiały użyte do produkcji elementów wyposażenia winny posiadać wszelkie wymagane prawem atesty i certyfikaty dopuszczające ich stosowanie, w tym atesty higieniczne na farby, świadectwa jakości i zgodności z normą na elementy łączeniowe stosowane do produkcji urządzeń zabawowych itp.</w:t>
      </w:r>
    </w:p>
    <w:p w:rsidR="00C27731" w:rsidRDefault="00C27731" w:rsidP="00C27731">
      <w:pPr>
        <w:pStyle w:val="Styl1"/>
        <w:numPr>
          <w:ilvl w:val="0"/>
          <w:numId w:val="0"/>
        </w:numPr>
        <w:ind w:left="720"/>
        <w:jc w:val="both"/>
      </w:pPr>
      <w:r>
        <w:t>Zamontowane urządzenia muszą posiadać atesty dopuszczające je do wbudowania jako urządzenia terenowe spełniające wymogi norm polskich i europejskich.</w:t>
      </w:r>
    </w:p>
    <w:p w:rsidR="00C27731" w:rsidRDefault="00C27731" w:rsidP="004919F6">
      <w:pPr>
        <w:pStyle w:val="Styl1"/>
        <w:widowControl w:val="0"/>
        <w:numPr>
          <w:ilvl w:val="0"/>
          <w:numId w:val="0"/>
        </w:numPr>
        <w:suppressAutoHyphens/>
        <w:autoSpaceDE w:val="0"/>
        <w:spacing w:before="60" w:after="0" w:line="276" w:lineRule="auto"/>
        <w:ind w:left="720"/>
        <w:jc w:val="both"/>
      </w:pPr>
    </w:p>
    <w:p w:rsidR="004919F6" w:rsidRDefault="0083184A" w:rsidP="004919F6">
      <w:pPr>
        <w:pStyle w:val="Styl1"/>
        <w:widowControl w:val="0"/>
        <w:numPr>
          <w:ilvl w:val="0"/>
          <w:numId w:val="0"/>
        </w:numPr>
        <w:suppressAutoHyphens/>
        <w:autoSpaceDE w:val="0"/>
        <w:spacing w:before="60" w:after="0" w:line="276" w:lineRule="auto"/>
        <w:ind w:left="720"/>
        <w:jc w:val="both"/>
      </w:pPr>
      <w:r>
        <w:t xml:space="preserve"> </w:t>
      </w: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Kosztorysach ofertowych,</w:t>
      </w:r>
      <w:r w:rsidR="00FF1645">
        <w:t xml:space="preserve"> </w:t>
      </w:r>
      <w:r w:rsidR="00FF1645" w:rsidRPr="007929CB">
        <w:t>Specyfikacji dostaw</w:t>
      </w:r>
      <w:r w:rsidR="00FF1645">
        <w:t xml:space="preserve">, </w:t>
      </w:r>
      <w:r w:rsidR="00DB61FF">
        <w:t xml:space="preserve">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7C0A79">
        <w:rPr>
          <w:b/>
        </w:rPr>
        <w:t>min</w:t>
      </w:r>
      <w:r w:rsidR="00F6659A" w:rsidRPr="007C0A79">
        <w:rPr>
          <w:b/>
        </w:rPr>
        <w:t xml:space="preserve">. </w:t>
      </w:r>
      <w:r w:rsidR="00D734A7">
        <w:rPr>
          <w:b/>
        </w:rPr>
        <w:t>36</w:t>
      </w:r>
      <w:r w:rsidR="00F6659A" w:rsidRPr="007C0A79">
        <w:rPr>
          <w:b/>
        </w:rPr>
        <w:t xml:space="preserve"> miesięcy</w:t>
      </w:r>
      <w:r w:rsidRPr="007C0A79">
        <w:rPr>
          <w:b/>
        </w:rPr>
        <w:t xml:space="preserve"> (okres </w:t>
      </w:r>
      <w:r>
        <w:rPr>
          <w:b/>
        </w:rPr>
        <w:t>gwarancji i rękojmi za wady stanowi kryterium oceny ofert).</w:t>
      </w:r>
    </w:p>
    <w:p w:rsidR="00691884" w:rsidRPr="00691884" w:rsidRDefault="00691884" w:rsidP="00691884">
      <w:pPr>
        <w:pStyle w:val="Akapitzlist"/>
        <w:spacing w:after="0" w:line="240" w:lineRule="auto"/>
        <w:ind w:left="714"/>
        <w:jc w:val="both"/>
      </w:pPr>
    </w:p>
    <w:p w:rsidR="008E126A" w:rsidRPr="00381F85" w:rsidRDefault="00E95C48" w:rsidP="00381F85">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8E126A" w:rsidRDefault="008E126A" w:rsidP="008E126A">
      <w:pPr>
        <w:pStyle w:val="Akapitzlist"/>
        <w:spacing w:after="0" w:line="240" w:lineRule="auto"/>
      </w:pPr>
      <w:r>
        <w:t>45.00.00.00-7 – roboty budowlane</w:t>
      </w:r>
    </w:p>
    <w:p w:rsidR="00346001" w:rsidRDefault="00346001" w:rsidP="00226D9F">
      <w:pPr>
        <w:pStyle w:val="Akapitzlist"/>
        <w:spacing w:after="0" w:line="240" w:lineRule="auto"/>
      </w:pPr>
      <w:r>
        <w:t>45.11.12.00-0   Roboty w zakresie przygotowania terenu pod budowę i roboty ziemne</w:t>
      </w:r>
    </w:p>
    <w:p w:rsidR="00C27731" w:rsidRDefault="00C27731" w:rsidP="00C27731">
      <w:pPr>
        <w:pStyle w:val="Akapitzlist"/>
        <w:spacing w:after="0" w:line="240" w:lineRule="auto"/>
      </w:pPr>
      <w:r w:rsidRPr="006D426D">
        <w:t>37440000-4 – Sprzęt do ćwiczeń fizycznych</w:t>
      </w:r>
    </w:p>
    <w:p w:rsidR="002631B1" w:rsidRDefault="002631B1" w:rsidP="000B5D8D">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0A24E2" w:rsidRDefault="00090FAB" w:rsidP="000A24E2">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5C1DAE" w:rsidRDefault="00FC2FC4" w:rsidP="00FC2FC4">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F948E8">
        <w:t>(</w:t>
      </w:r>
      <w:proofErr w:type="spellStart"/>
      <w:r w:rsidR="00F948E8" w:rsidRPr="0024264B">
        <w:t>t.j</w:t>
      </w:r>
      <w:proofErr w:type="spellEnd"/>
      <w:r w:rsidR="00F948E8" w:rsidRPr="0024264B">
        <w:t>. Dz.U. z 2016 r. poz. 1666</w:t>
      </w:r>
      <w:r w:rsidR="00F948E8">
        <w:t xml:space="preserve"> ze zm.) </w:t>
      </w:r>
      <w:r w:rsidR="001D3AF5">
        <w:t>tj. czynności ogólno</w:t>
      </w:r>
      <w:r w:rsidR="005C1DAE">
        <w:t>budowlane</w:t>
      </w:r>
    </w:p>
    <w:p w:rsidR="00FC2FC4" w:rsidRPr="00011C37" w:rsidRDefault="00FC2FC4" w:rsidP="00FC2FC4">
      <w:pPr>
        <w:pStyle w:val="Akapitzlist"/>
        <w:numPr>
          <w:ilvl w:val="2"/>
          <w:numId w:val="2"/>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p>
    <w:p w:rsidR="00FC2FC4" w:rsidRPr="00B848C3" w:rsidRDefault="00FC2FC4" w:rsidP="00FC2FC4">
      <w:pPr>
        <w:pStyle w:val="Akapitzlist"/>
        <w:numPr>
          <w:ilvl w:val="0"/>
          <w:numId w:val="42"/>
        </w:numPr>
        <w:spacing w:after="0" w:line="240" w:lineRule="auto"/>
        <w:jc w:val="both"/>
        <w:rPr>
          <w:rFonts w:cstheme="minorHAnsi"/>
        </w:rPr>
      </w:pPr>
      <w:r w:rsidRPr="00B848C3">
        <w:rPr>
          <w:rFonts w:cstheme="minorHAnsi"/>
        </w:rPr>
        <w:t>Na etapie ofertowania - Wykonawca składa oświadczenie zawarte w formularzu ofertowym</w:t>
      </w:r>
      <w:r>
        <w:rPr>
          <w:rFonts w:cstheme="minorHAnsi"/>
        </w:rPr>
        <w:t>;</w:t>
      </w:r>
    </w:p>
    <w:p w:rsidR="00FC2FC4" w:rsidRPr="00B848C3" w:rsidRDefault="00FC2FC4" w:rsidP="00FC2FC4">
      <w:pPr>
        <w:pStyle w:val="Akapitzlist"/>
        <w:numPr>
          <w:ilvl w:val="0"/>
          <w:numId w:val="42"/>
        </w:numPr>
        <w:spacing w:after="0" w:line="240" w:lineRule="auto"/>
        <w:jc w:val="both"/>
        <w:rPr>
          <w:rFonts w:cstheme="minorHAnsi"/>
          <w:color w:val="FF0000"/>
        </w:rPr>
      </w:pPr>
      <w:r w:rsidRPr="00B848C3">
        <w:rPr>
          <w:rFonts w:cstheme="minorHAnsi"/>
        </w:rPr>
        <w:t xml:space="preserve">Na etapie podpisania umowy- Wykonawca, w terminie do 5 dni od dnia zawarcia umowy dostarczy Zamawiającemu: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oświadczenie Wykonawcy lub podwykonawcy</w:t>
      </w:r>
      <w:r w:rsidRPr="00B848C3">
        <w:rPr>
          <w:rFonts w:cstheme="minorHAnsi"/>
        </w:rPr>
        <w:t xml:space="preserve"> o zatrudnieniu na podstawie umowy o pracę</w:t>
      </w:r>
      <w:r>
        <w:rPr>
          <w:rFonts w:cstheme="minorHAnsi"/>
        </w:rPr>
        <w:t>,</w:t>
      </w:r>
      <w:r w:rsidRPr="00B848C3">
        <w:rPr>
          <w:rFonts w:cstheme="minorHAnsi"/>
        </w:rPr>
        <w:t xml:space="preserve"> osób wykonujących czynności określone w SIWZ.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rodzaju umowy o pracę oraz podpis osoby uprawnionej do złożenia oświadczenia w imieniu wykonawcy lub podwykonawcy; </w:t>
      </w:r>
    </w:p>
    <w:p w:rsidR="00FC2FC4"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poświadczone za zgodność z oryginałem odpowiednio przez wykonawcę lub podwykonawcę kopię umowy/umów o pracę</w:t>
      </w:r>
      <w:r w:rsidRPr="00B848C3">
        <w:rPr>
          <w:rFonts w:cstheme="minorHAnsi"/>
        </w:rPr>
        <w:t xml:space="preserve">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zakres czynności powinny być możliwe do zidentyfikowania;</w:t>
      </w:r>
    </w:p>
    <w:p w:rsidR="00FC2FC4" w:rsidRDefault="00FC2FC4" w:rsidP="00FC2FC4">
      <w:pPr>
        <w:pStyle w:val="Akapitzlist"/>
        <w:numPr>
          <w:ilvl w:val="0"/>
          <w:numId w:val="43"/>
        </w:numPr>
        <w:spacing w:after="0" w:line="240" w:lineRule="auto"/>
        <w:jc w:val="both"/>
        <w:rPr>
          <w:rFonts w:cstheme="minorHAnsi"/>
        </w:rPr>
      </w:pPr>
      <w:r w:rsidRPr="00260E44">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FC2FC4" w:rsidRDefault="00FC2FC4" w:rsidP="00FC2FC4">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FC2FC4" w:rsidRPr="00B848C3" w:rsidRDefault="00FC2FC4" w:rsidP="00FC2FC4">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FC2FC4" w:rsidRDefault="00FC2FC4" w:rsidP="00FC2FC4">
      <w:pPr>
        <w:pStyle w:val="Akapitzlist"/>
        <w:numPr>
          <w:ilvl w:val="0"/>
          <w:numId w:val="44"/>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FC2FC4" w:rsidRDefault="00FC2FC4" w:rsidP="00FC2FC4">
      <w:pPr>
        <w:pStyle w:val="Akapitzlist"/>
        <w:numPr>
          <w:ilvl w:val="0"/>
          <w:numId w:val="44"/>
        </w:numPr>
        <w:spacing w:after="0" w:line="240" w:lineRule="auto"/>
        <w:jc w:val="both"/>
      </w:pPr>
      <w:r w:rsidRPr="003B7573">
        <w:t xml:space="preserve">W przypadku nie przedstawienia w terminie informacji, o których mowa w pkt </w:t>
      </w:r>
      <w:r>
        <w:t>3.8.1.</w:t>
      </w:r>
      <w:r w:rsidRPr="003B7573">
        <w:t xml:space="preserve"> SIWZ Wykonawca płacić będzie każdorazowo karę w wysokości </w:t>
      </w:r>
      <w:r>
        <w:t>1000,00</w:t>
      </w:r>
      <w:r w:rsidRPr="003B7573">
        <w:t xml:space="preserve"> zł. </w:t>
      </w:r>
    </w:p>
    <w:p w:rsidR="00FC2FC4" w:rsidRDefault="00FC2FC4" w:rsidP="00FC2FC4">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FC2FC4" w:rsidRDefault="00FC2FC4" w:rsidP="00FC2FC4">
      <w:pPr>
        <w:pStyle w:val="Akapitzlist"/>
        <w:numPr>
          <w:ilvl w:val="0"/>
          <w:numId w:val="44"/>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4E1C44">
      <w:pPr>
        <w:pStyle w:val="Akapitzlist"/>
        <w:numPr>
          <w:ilvl w:val="1"/>
          <w:numId w:val="2"/>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w:t>
      </w:r>
      <w:proofErr w:type="spellStart"/>
      <w:r w:rsidRPr="00C838F5">
        <w:t>p.z.p</w:t>
      </w:r>
      <w:proofErr w:type="spellEnd"/>
      <w:r w:rsidRPr="00C838F5">
        <w:t xml:space="preserve">. </w:t>
      </w:r>
    </w:p>
    <w:p w:rsidR="00E25E73" w:rsidRPr="002F2DF4" w:rsidRDefault="00E25E73" w:rsidP="000A24E2">
      <w:pPr>
        <w:pStyle w:val="Akapitzlist"/>
        <w:numPr>
          <w:ilvl w:val="1"/>
          <w:numId w:val="2"/>
        </w:numPr>
        <w:spacing w:after="0" w:line="240" w:lineRule="auto"/>
        <w:jc w:val="both"/>
      </w:pPr>
      <w:r w:rsidRPr="002F2DF4">
        <w:t>Zamawiający przewi</w:t>
      </w:r>
      <w:r w:rsidR="00FA0EF5">
        <w:t>duje udzielenie zamówień</w:t>
      </w:r>
      <w:r w:rsidRPr="002F2DF4">
        <w:t xml:space="preserve">, o których mowa w art. 67 ust. 1 pkt 6  ustawy Prawo </w:t>
      </w:r>
      <w:r w:rsidR="00FA0EF5">
        <w:t xml:space="preserve">zamówień publicznych. Zamówienia te </w:t>
      </w:r>
      <w:r w:rsidRPr="002F2DF4">
        <w:t>będ</w:t>
      </w:r>
      <w:r w:rsidR="00FA0EF5">
        <w:t>ą</w:t>
      </w:r>
      <w:r w:rsidRPr="002F2DF4">
        <w:t xml:space="preserve"> polegał</w:t>
      </w:r>
      <w:r w:rsidR="00FA0EF5">
        <w:t>y</w:t>
      </w:r>
      <w:r w:rsidRPr="002F2DF4">
        <w:t xml:space="preserve"> na powtórzeniu podobnych robót budowlanych o wartości nie przekraczającej </w:t>
      </w:r>
      <w:r w:rsidR="00BF1733" w:rsidRPr="002F2DF4">
        <w:t>2</w:t>
      </w:r>
      <w:r w:rsidRPr="002F2DF4">
        <w:t>0% zamówienia podstawowego.</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r w:rsidR="007A1A7D">
        <w:t>.</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586A32" w:rsidRPr="00AE0C8C" w:rsidRDefault="00D2145A" w:rsidP="00AE0C8C">
      <w:pPr>
        <w:pStyle w:val="Akapitzlist"/>
        <w:numPr>
          <w:ilvl w:val="1"/>
          <w:numId w:val="2"/>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AE0C8C">
        <w:rPr>
          <w:b/>
        </w:rPr>
        <w:t xml:space="preserve"> do dnia </w:t>
      </w:r>
      <w:r w:rsidR="007F6084" w:rsidRPr="00AE0C8C">
        <w:rPr>
          <w:b/>
        </w:rPr>
        <w:t>30</w:t>
      </w:r>
      <w:r w:rsidR="00586A32" w:rsidRPr="00AE0C8C">
        <w:rPr>
          <w:b/>
        </w:rPr>
        <w:t>.</w:t>
      </w:r>
      <w:r w:rsidR="00AE0C8C">
        <w:rPr>
          <w:b/>
        </w:rPr>
        <w:t>11.2017</w:t>
      </w:r>
      <w:r w:rsidR="00586A32" w:rsidRPr="00AE0C8C">
        <w:rPr>
          <w:b/>
        </w:rPr>
        <w:t xml:space="preserve"> r.</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5561A1" w:rsidRDefault="0079251B" w:rsidP="005561A1">
      <w:pPr>
        <w:pStyle w:val="Akapitzlist"/>
        <w:spacing w:after="0" w:line="240" w:lineRule="auto"/>
        <w:ind w:left="1428"/>
        <w:jc w:val="both"/>
      </w:pPr>
      <w:r>
        <w:t>Jako jedno zamówienie por</w:t>
      </w:r>
      <w:r w:rsidR="005561A1">
        <w:t xml:space="preserve">ównywalne rozumie się </w:t>
      </w:r>
      <w:r w:rsidR="005561A1">
        <w:rPr>
          <w:color w:val="000000"/>
          <w:spacing w:val="-6"/>
        </w:rPr>
        <w:t xml:space="preserve">wykonanie robót budowlanych polegających na budowie lub przebudowie boiska sportowego o nawierzchni betonowej zbrojonej włóknem </w:t>
      </w:r>
      <w:r w:rsidR="005200EA">
        <w:rPr>
          <w:color w:val="000000"/>
          <w:spacing w:val="-6"/>
        </w:rPr>
        <w:t>poliuretanowym</w:t>
      </w:r>
      <w:bookmarkStart w:id="0" w:name="_GoBack"/>
      <w:bookmarkEnd w:id="0"/>
      <w:r w:rsidR="005561A1">
        <w:rPr>
          <w:color w:val="000000"/>
          <w:spacing w:val="-6"/>
        </w:rPr>
        <w:t xml:space="preserve"> </w:t>
      </w:r>
      <w:r w:rsidR="005561A1">
        <w:rPr>
          <w:color w:val="000000"/>
          <w:spacing w:val="-6"/>
        </w:rPr>
        <w:t xml:space="preserve">lub </w:t>
      </w:r>
      <w:r w:rsidR="005561A1">
        <w:t>wykonaniu posadzki przemysłowej</w:t>
      </w:r>
      <w:r w:rsidR="005561A1">
        <w:rPr>
          <w:color w:val="000000"/>
          <w:spacing w:val="-6"/>
        </w:rPr>
        <w:t xml:space="preserve"> </w:t>
      </w:r>
      <w:r w:rsidR="005561A1">
        <w:rPr>
          <w:color w:val="000000"/>
          <w:spacing w:val="-6"/>
        </w:rPr>
        <w:t>o powierzchni nie mniejszej niż 600 m2.</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343EF3" w:rsidRDefault="00343EF3" w:rsidP="0079251B">
      <w:pPr>
        <w:spacing w:after="0" w:line="240" w:lineRule="auto"/>
        <w:jc w:val="both"/>
      </w:pPr>
    </w:p>
    <w:p w:rsidR="0060424B" w:rsidRDefault="0060424B" w:rsidP="0060424B">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60424B" w:rsidRPr="0060424B" w:rsidRDefault="0060424B" w:rsidP="0060424B">
      <w:pPr>
        <w:widowControl w:val="0"/>
        <w:tabs>
          <w:tab w:val="left" w:pos="720"/>
        </w:tabs>
        <w:suppressAutoHyphens/>
        <w:autoSpaceDE w:val="0"/>
        <w:spacing w:after="0" w:line="240" w:lineRule="auto"/>
        <w:ind w:left="1428"/>
        <w:jc w:val="both"/>
        <w:rPr>
          <w:iCs/>
          <w:color w:val="000000"/>
        </w:rPr>
      </w:pPr>
      <w:r>
        <w:rPr>
          <w:iCs/>
          <w:color w:val="000000"/>
        </w:rPr>
        <w:t xml:space="preserve">- </w:t>
      </w:r>
      <w:r>
        <w:rPr>
          <w:iCs/>
          <w:color w:val="000000"/>
        </w:rPr>
        <w:t>zacieraczki mechaniczne</w:t>
      </w:r>
      <w:r>
        <w:rPr>
          <w:iCs/>
          <w:color w:val="000000"/>
        </w:rPr>
        <w:t xml:space="preserve">                                                </w:t>
      </w:r>
      <w:r>
        <w:rPr>
          <w:iCs/>
          <w:color w:val="000000"/>
        </w:rPr>
        <w:t xml:space="preserve">                      - min. 1</w:t>
      </w:r>
      <w:r>
        <w:rPr>
          <w:iCs/>
          <w:color w:val="000000"/>
        </w:rPr>
        <w:t xml:space="preserve"> </w:t>
      </w:r>
      <w:proofErr w:type="spellStart"/>
      <w:r>
        <w:rPr>
          <w:iCs/>
          <w:color w:val="000000"/>
        </w:rPr>
        <w:t>szt</w:t>
      </w:r>
      <w:proofErr w:type="spellEnd"/>
      <w:r>
        <w:rPr>
          <w:iCs/>
          <w:color w:val="000000"/>
        </w:rPr>
        <w:t>;</w:t>
      </w:r>
    </w:p>
    <w:p w:rsidR="0060424B" w:rsidRDefault="0060424B" w:rsidP="0060424B">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60424B" w:rsidRPr="0060424B" w:rsidRDefault="0060424B" w:rsidP="00AE3EC1">
      <w:pPr>
        <w:pStyle w:val="Akapitzlist"/>
        <w:spacing w:after="0" w:line="240" w:lineRule="auto"/>
        <w:ind w:left="1428"/>
        <w:jc w:val="both"/>
        <w:rPr>
          <w:color w:val="FF0000"/>
        </w:rPr>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8C2739" w:rsidRDefault="00EE63BF" w:rsidP="00121BC6">
      <w:pPr>
        <w:spacing w:after="0" w:line="240" w:lineRule="auto"/>
        <w:ind w:left="1068"/>
        <w:jc w:val="both"/>
      </w:pPr>
      <w:r w:rsidRPr="00EE63BF">
        <w:t xml:space="preserve">- Kierownik budowy – </w:t>
      </w:r>
      <w:r w:rsidR="008C2739">
        <w:t xml:space="preserve">posiadający uprawnienia do kierowania budowy w zakresie </w:t>
      </w:r>
      <w:proofErr w:type="spellStart"/>
      <w:r w:rsidR="008C2739">
        <w:t>konstrukcyjno</w:t>
      </w:r>
      <w:proofErr w:type="spellEnd"/>
      <w:r w:rsidR="008C2739">
        <w:t xml:space="preserve"> – budowlanym, posiadający min. 3 lata doświadczenia.</w:t>
      </w:r>
    </w:p>
    <w:p w:rsidR="003C31DF" w:rsidRDefault="003C31DF" w:rsidP="003C31DF">
      <w:pPr>
        <w:spacing w:after="0" w:line="240" w:lineRule="auto"/>
        <w:ind w:left="1068"/>
        <w:jc w:val="both"/>
      </w:pPr>
      <w:r>
        <w:t>UWAGA! Ilość lat doświadczeń należy liczyć od daty wystawienia uprawnień.</w:t>
      </w:r>
    </w:p>
    <w:p w:rsidR="005A59E4" w:rsidRDefault="007A5088" w:rsidP="005855D4">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w:t>
      </w:r>
      <w:proofErr w:type="spellStart"/>
      <w:r>
        <w:t>p.z.p</w:t>
      </w:r>
      <w:proofErr w:type="spellEnd"/>
      <w:r>
        <w:t xml:space="preserve">. oraz wykonawcę w stosunku do którego zachodzi podstawa wykluczenia wskazana w art. 24 ust. 5 pkt 1 </w:t>
      </w:r>
      <w:proofErr w:type="spellStart"/>
      <w:r>
        <w:t>p.z.p</w:t>
      </w:r>
      <w:proofErr w:type="spellEnd"/>
      <w:r>
        <w:t xml:space="preserve">.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 xml:space="preserve">Wykluczenie Wykonawcy następuje zgodnie z art. 24 ust. 7 </w:t>
      </w:r>
      <w:proofErr w:type="spellStart"/>
      <w:r>
        <w:t>p.z.p</w:t>
      </w:r>
      <w:proofErr w:type="spellEnd"/>
      <w:r>
        <w:t>.</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proofErr w:type="spellStart"/>
      <w:r>
        <w:t>p.z.p</w:t>
      </w:r>
      <w:proofErr w:type="spellEnd"/>
      <w: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 xml:space="preserve">Zamawiający, zgodnie z art. 24 aa </w:t>
      </w:r>
      <w:proofErr w:type="spellStart"/>
      <w:r w:rsidRPr="00F827F7">
        <w:rPr>
          <w:b/>
          <w:u w:val="single"/>
        </w:rPr>
        <w:t>p.z.p</w:t>
      </w:r>
      <w:proofErr w:type="spellEnd"/>
      <w:r w:rsidRPr="00F827F7">
        <w:rPr>
          <w:b/>
          <w:u w:val="single"/>
        </w:rPr>
        <w:t>.,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FA6C4B" w:rsidRPr="00FA6C4B" w:rsidRDefault="00CA04D6" w:rsidP="007D46A3">
      <w:pPr>
        <w:pStyle w:val="Akapitzlist"/>
        <w:numPr>
          <w:ilvl w:val="0"/>
          <w:numId w:val="13"/>
        </w:numPr>
        <w:spacing w:after="0" w:line="240" w:lineRule="auto"/>
        <w:jc w:val="both"/>
        <w:rPr>
          <w:i/>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FA6C4B">
        <w:rPr>
          <w:b/>
        </w:rPr>
        <w:t>wzór wykazu stanowi Załącznik nr</w:t>
      </w:r>
      <w:r w:rsidR="0010396D" w:rsidRPr="00FA6C4B">
        <w:rPr>
          <w:b/>
        </w:rPr>
        <w:t xml:space="preserve"> </w:t>
      </w:r>
      <w:r w:rsidR="00DC507D" w:rsidRPr="00FA6C4B">
        <w:rPr>
          <w:b/>
        </w:rPr>
        <w:t>4</w:t>
      </w:r>
      <w:r w:rsidR="0010396D" w:rsidRPr="00FA6C4B">
        <w:rPr>
          <w:b/>
        </w:rPr>
        <w:t xml:space="preserve"> do SIWZ</w:t>
      </w:r>
      <w:r w:rsidR="00FA6C4B">
        <w:rPr>
          <w:b/>
        </w:rPr>
        <w:t>.</w:t>
      </w:r>
    </w:p>
    <w:p w:rsidR="00F827F7" w:rsidRPr="00FA6C4B" w:rsidRDefault="00F827F7" w:rsidP="00FA6C4B">
      <w:pPr>
        <w:pStyle w:val="Akapitzlist"/>
        <w:spacing w:after="0" w:line="240" w:lineRule="auto"/>
        <w:ind w:left="1080"/>
        <w:jc w:val="both"/>
        <w:rPr>
          <w:i/>
        </w:rPr>
      </w:pPr>
      <w:r w:rsidRPr="00FA6C4B">
        <w:rPr>
          <w:i/>
        </w:rPr>
        <w:t xml:space="preserve">W wykazie należy wskazać roboty budowlane co najmniej w zakresie niezbędnym do wykazania spełniania warunków udziału w postepowaniu określonych w pkt. </w:t>
      </w:r>
      <w:r w:rsidR="00DA0AFB" w:rsidRPr="00FA6C4B">
        <w:rPr>
          <w:i/>
        </w:rPr>
        <w:t>6.2.3 lit. a.</w:t>
      </w:r>
    </w:p>
    <w:p w:rsidR="00BC05B8" w:rsidRDefault="00BC05B8" w:rsidP="007A5088">
      <w:pPr>
        <w:spacing w:after="0" w:line="240" w:lineRule="auto"/>
        <w:jc w:val="both"/>
      </w:pPr>
    </w:p>
    <w:p w:rsidR="00F827F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DC507D">
        <w:rPr>
          <w:b/>
        </w:rPr>
        <w:t>5</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FA6C4B" w:rsidRDefault="00FA6C4B" w:rsidP="00FA6C4B">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Pr>
          <w:b/>
        </w:rPr>
        <w:t xml:space="preserve"> 6</w:t>
      </w:r>
      <w:r w:rsidRPr="00691517">
        <w:rPr>
          <w:b/>
        </w:rPr>
        <w:t xml:space="preserve"> do SIWZ</w:t>
      </w:r>
      <w:r>
        <w:rPr>
          <w:b/>
        </w:rPr>
        <w:t>.</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B77867" w:rsidRDefault="00B77867" w:rsidP="00B77867">
      <w:pPr>
        <w:pStyle w:val="Styl1"/>
        <w:numPr>
          <w:ilvl w:val="0"/>
          <w:numId w:val="0"/>
        </w:numPr>
        <w:spacing w:after="0" w:line="240" w:lineRule="auto"/>
        <w:ind w:left="720"/>
        <w:jc w:val="both"/>
      </w:pPr>
      <w:r>
        <w:t xml:space="preserve">sprawy merytoryczne – Kazimierz Czaja- Kierownik Inwestycji, </w:t>
      </w:r>
    </w:p>
    <w:p w:rsidR="007D6FBD" w:rsidRDefault="00B77867" w:rsidP="00B77867">
      <w:pPr>
        <w:pStyle w:val="Styl1"/>
        <w:numPr>
          <w:ilvl w:val="0"/>
          <w:numId w:val="0"/>
        </w:numPr>
        <w:spacing w:after="0" w:line="240" w:lineRule="auto"/>
        <w:ind w:left="720"/>
        <w:jc w:val="both"/>
      </w:pPr>
      <w:r>
        <w:t xml:space="preserve">Wiesław Kapustka – inspektor w Ref. </w:t>
      </w:r>
      <w:proofErr w:type="spellStart"/>
      <w:r>
        <w:t>Inwest</w:t>
      </w:r>
      <w:proofErr w:type="spellEnd"/>
      <w:r>
        <w:t>. UM, od poniedziałku do piątku w godz. od 8:00 do 15:30 –  tel. (014) 68-19-831; Fax. (014) 68-19-123</w:t>
      </w:r>
      <w:r w:rsidR="00912106">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6E34BC" w:rsidRPr="006E34BC">
        <w:rPr>
          <w:b/>
        </w:rPr>
        <w:t>2.500,00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6E34BC" w:rsidRPr="006E34BC">
        <w:rPr>
          <w:b/>
          <w:color w:val="FF0000"/>
        </w:rPr>
        <w:t>06.07</w:t>
      </w:r>
      <w:r w:rsidR="00D93D61" w:rsidRPr="00D93D61">
        <w:rPr>
          <w:b/>
          <w:color w:val="FF0000"/>
        </w:rPr>
        <w:t>.</w:t>
      </w:r>
      <w:r w:rsidR="008E1B22" w:rsidRPr="00D93D61">
        <w:rPr>
          <w:b/>
          <w:color w:val="FF0000"/>
        </w:rPr>
        <w:t>2017</w:t>
      </w:r>
      <w:r w:rsidRPr="00D93D61">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FD5861" w:rsidRPr="00CD3CE8" w:rsidRDefault="006E391A" w:rsidP="00D4361D">
      <w:pPr>
        <w:pStyle w:val="Akapitzlist"/>
        <w:numPr>
          <w:ilvl w:val="0"/>
          <w:numId w:val="17"/>
        </w:numPr>
        <w:spacing w:after="0" w:line="240" w:lineRule="auto"/>
        <w:jc w:val="both"/>
      </w:pPr>
      <w:r w:rsidRPr="00FD5861">
        <w:rPr>
          <w:b/>
        </w:rPr>
        <w:t>Kosztorys</w:t>
      </w:r>
      <w:r w:rsidR="006B6070" w:rsidRPr="00FD5861">
        <w:rPr>
          <w:b/>
        </w:rPr>
        <w:t>y</w:t>
      </w:r>
      <w:r w:rsidRPr="00FD5861">
        <w:rPr>
          <w:b/>
        </w:rPr>
        <w:t xml:space="preserve"> ofertow</w:t>
      </w:r>
      <w:r w:rsidR="006B6070" w:rsidRPr="00FD5861">
        <w:rPr>
          <w:b/>
        </w:rPr>
        <w:t>e  wypełnione</w:t>
      </w:r>
      <w:r w:rsidR="00205FD6">
        <w:t xml:space="preserve"> i podpisan</w:t>
      </w:r>
      <w:r w:rsidR="006B6070">
        <w:t>e</w:t>
      </w:r>
      <w:r w:rsidR="00205FD6">
        <w:t xml:space="preserve"> przez Wykonawcę</w:t>
      </w:r>
      <w:r w:rsidR="006B6070" w:rsidRPr="00CD3CE8">
        <w:t xml:space="preserve">- </w:t>
      </w:r>
      <w:r w:rsidR="006B6070" w:rsidRPr="00CD3CE8">
        <w:rPr>
          <w:b/>
        </w:rPr>
        <w:t xml:space="preserve">według </w:t>
      </w:r>
      <w:r w:rsidR="0093257D" w:rsidRPr="00CD3CE8">
        <w:rPr>
          <w:b/>
        </w:rPr>
        <w:t>wzoru stanowiącego Rozdz</w:t>
      </w:r>
      <w:r w:rsidR="005F381D">
        <w:rPr>
          <w:b/>
        </w:rPr>
        <w:t>iał III</w:t>
      </w:r>
      <w:r w:rsidR="00CD3CE8">
        <w:rPr>
          <w:b/>
        </w:rPr>
        <w:t>.</w:t>
      </w:r>
    </w:p>
    <w:p w:rsidR="00FD5861" w:rsidRDefault="00FD5861" w:rsidP="00FD5861">
      <w:pPr>
        <w:pStyle w:val="Akapitzlist"/>
      </w:pPr>
    </w:p>
    <w:p w:rsidR="00025C22" w:rsidRPr="00994F6A" w:rsidRDefault="00025C22" w:rsidP="00FD5861">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Dokument nie podlega procedurze uzupełnienia.</w:t>
      </w:r>
    </w:p>
    <w:p w:rsidR="00025C22" w:rsidRPr="00025C22" w:rsidRDefault="00025C22" w:rsidP="00025C22">
      <w:pPr>
        <w:pStyle w:val="Akapitzlist"/>
        <w:rPr>
          <w:b/>
        </w:rPr>
      </w:pP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822810" w:rsidRDefault="005F381D" w:rsidP="00994F6A">
      <w:pPr>
        <w:jc w:val="center"/>
        <w:rPr>
          <w:b/>
        </w:rPr>
      </w:pPr>
      <w:r w:rsidRPr="004919F6">
        <w:rPr>
          <w:b/>
        </w:rPr>
        <w:t>„Budowa boiska ze sprzętem rehabilitacyjnym w Zgórsku”</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5F381D">
        <w:rPr>
          <w:b/>
          <w:color w:val="000000"/>
          <w:shd w:val="clear" w:color="auto" w:fill="FFFF00"/>
        </w:rPr>
        <w:t>06.07</w:t>
      </w:r>
      <w:r w:rsidR="00B2670F">
        <w:rPr>
          <w:b/>
          <w:color w:val="000000"/>
          <w:shd w:val="clear" w:color="auto" w:fill="FFFF00"/>
        </w:rPr>
        <w:t>.2017</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5F381D" w:rsidRPr="005F381D">
        <w:rPr>
          <w:b/>
          <w:highlight w:val="yellow"/>
        </w:rPr>
        <w:t>06.07</w:t>
      </w:r>
      <w:r w:rsidR="00F8431A" w:rsidRPr="007B17E9">
        <w:rPr>
          <w:b/>
          <w:highlight w:val="yellow"/>
        </w:rPr>
        <w:t>.</w:t>
      </w:r>
      <w:r w:rsidR="00F8431A" w:rsidRPr="00F8431A">
        <w:rPr>
          <w:b/>
          <w:highlight w:val="yellow"/>
        </w:rPr>
        <w:t>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5F381D" w:rsidRPr="005F381D">
        <w:rPr>
          <w:b/>
          <w:highlight w:val="yellow"/>
        </w:rPr>
        <w:t>06.07</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1652A3" w:rsidRDefault="00327CA0" w:rsidP="001652A3">
      <w:pPr>
        <w:pStyle w:val="Akapitzlist"/>
        <w:numPr>
          <w:ilvl w:val="1"/>
          <w:numId w:val="2"/>
        </w:numPr>
        <w:jc w:val="both"/>
      </w:pPr>
      <w:r w:rsidRPr="00327CA0">
        <w:t xml:space="preserve">Ceny jednostkowe należy wypełnić według załączonych wzorów kosztorysów ofertowych stanowiących </w:t>
      </w:r>
      <w:r w:rsidRPr="00DB1C1E">
        <w:t>Rozdz</w:t>
      </w:r>
      <w:r w:rsidR="001C6C3E" w:rsidRPr="00DB1C1E">
        <w:t>iał III</w:t>
      </w:r>
      <w:r w:rsidR="00507B12">
        <w:t xml:space="preserve"> </w:t>
      </w:r>
      <w:r w:rsidRPr="00327CA0">
        <w:t>specyfikacji.</w:t>
      </w:r>
      <w:r w:rsidR="00507B12">
        <w:t xml:space="preserve"> Ceny jednostkowe netto winny zawierać wszystkie koszty Wykonawcy dla poszczególnych pozycji kosztorysu.</w:t>
      </w:r>
      <w:r w:rsidRPr="00327CA0">
        <w:t xml:space="preserve"> Wartość poszczególnych pozycji należy obliczyć jako iloczyn ceny jednostkowej netto i ilości jednostek</w:t>
      </w:r>
      <w:r w:rsidRPr="00B304F4">
        <w:t>. Wartość zada</w:t>
      </w:r>
      <w:r w:rsidR="001348CF" w:rsidRPr="00B304F4">
        <w:t>nia</w:t>
      </w:r>
      <w:r w:rsidR="00B304F4">
        <w:rPr>
          <w:u w:val="single"/>
        </w:rPr>
        <w:t xml:space="preserve"> </w:t>
      </w:r>
      <w:r w:rsidRPr="00327CA0">
        <w:t>należy obliczyć jako sumę wartości netto pozycji kosztorysu ofertowego. Do wyliczon</w:t>
      </w:r>
      <w:r w:rsidR="001348CF">
        <w:t>ej</w:t>
      </w:r>
      <w:r w:rsidRPr="00327CA0">
        <w:t xml:space="preserve"> </w:t>
      </w:r>
      <w:r w:rsidR="00BA49D6">
        <w:t>wartości</w:t>
      </w:r>
      <w:r w:rsidRPr="00327CA0">
        <w:t xml:space="preserve"> netto należy doliczyć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6012E2">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w:t>
      </w:r>
      <w:r w:rsidR="00E90679">
        <w:t>i rękojmi za wady</w:t>
      </w:r>
      <w:r w:rsidRPr="000F7F50">
        <w:t xml:space="preserve"> dłuższy niż 72 miesięcy Zamawiający do obliczania punktacji  w tym kryterium przyjmie okres gwarancji</w:t>
      </w:r>
      <w:r w:rsidR="00E90679">
        <w:t xml:space="preserve"> i rękojmi za wady</w:t>
      </w:r>
      <w:r w:rsidRPr="000F7F50">
        <w:t xml:space="preserve">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w:t>
      </w:r>
      <w:r w:rsidR="00E90679">
        <w:t xml:space="preserve">i rękojmi za wady </w:t>
      </w:r>
      <w:r w:rsidRPr="000F7F50">
        <w:t xml:space="preserve">niż </w:t>
      </w:r>
      <w:r w:rsidR="006012E2">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594FB9">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966BD3" w:rsidRDefault="00966BD3" w:rsidP="00594FB9">
      <w:pPr>
        <w:pStyle w:val="Akapitzlist"/>
        <w:numPr>
          <w:ilvl w:val="0"/>
          <w:numId w:val="26"/>
        </w:numPr>
        <w:spacing w:after="0"/>
        <w:jc w:val="both"/>
      </w:pPr>
      <w:r>
        <w:t>Zabezpieczenie należytego wykonania umowy,</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FF2974">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FF2974">
      <w:pPr>
        <w:pStyle w:val="Akapitzlist"/>
        <w:numPr>
          <w:ilvl w:val="1"/>
          <w:numId w:val="2"/>
        </w:numPr>
        <w:spacing w:after="0"/>
        <w:jc w:val="both"/>
      </w:pPr>
      <w:r w:rsidRPr="00F264E4">
        <w:t>Wybrany Wykonawca zobowiązany jest wnieść zabezpieczenie należytego wykonania nie później niż do czasu zawarcia umowy.</w:t>
      </w:r>
    </w:p>
    <w:p w:rsidR="00FF2974" w:rsidRDefault="00FF2974" w:rsidP="00FF2974">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F2974" w:rsidRDefault="00FF2974" w:rsidP="00FF2974">
      <w:pPr>
        <w:pStyle w:val="Akapitzlist"/>
        <w:numPr>
          <w:ilvl w:val="0"/>
          <w:numId w:val="27"/>
        </w:numPr>
        <w:spacing w:after="0"/>
        <w:jc w:val="both"/>
      </w:pPr>
      <w:r w:rsidRPr="00F264E4">
        <w:t>pieniądzu;</w:t>
      </w:r>
    </w:p>
    <w:p w:rsidR="00FF2974" w:rsidRDefault="00FF2974" w:rsidP="00FF2974">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FF2974">
      <w:pPr>
        <w:pStyle w:val="Akapitzlist"/>
        <w:numPr>
          <w:ilvl w:val="0"/>
          <w:numId w:val="27"/>
        </w:numPr>
        <w:spacing w:after="0"/>
        <w:jc w:val="both"/>
      </w:pPr>
      <w:r w:rsidRPr="00F264E4">
        <w:t>gwarancjach bankowych;</w:t>
      </w:r>
    </w:p>
    <w:p w:rsidR="00FF2974" w:rsidRDefault="00FF2974" w:rsidP="00FF2974">
      <w:pPr>
        <w:pStyle w:val="Akapitzlist"/>
        <w:numPr>
          <w:ilvl w:val="0"/>
          <w:numId w:val="27"/>
        </w:numPr>
        <w:spacing w:after="0"/>
        <w:jc w:val="both"/>
      </w:pPr>
      <w:r w:rsidRPr="00F264E4">
        <w:t>gwarancjach ubezpieczeniowych;</w:t>
      </w:r>
    </w:p>
    <w:p w:rsidR="00FF2974" w:rsidRDefault="00FF2974" w:rsidP="00FF2974">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FF2974">
      <w:pPr>
        <w:pStyle w:val="Akapitzlist"/>
        <w:numPr>
          <w:ilvl w:val="1"/>
          <w:numId w:val="2"/>
        </w:numPr>
        <w:spacing w:after="0"/>
        <w:jc w:val="both"/>
      </w:pPr>
      <w:r>
        <w:t xml:space="preserve">Zamawiający nie wyraża zgody na wniesienie zabezpieczenia w formach przewidzianych w art. 148 ust. 2 ustawy PZP. </w:t>
      </w:r>
    </w:p>
    <w:p w:rsidR="00FF2974" w:rsidRDefault="00FF2974" w:rsidP="00FF2974">
      <w:pPr>
        <w:pStyle w:val="Akapitzlist"/>
        <w:numPr>
          <w:ilvl w:val="1"/>
          <w:numId w:val="2"/>
        </w:numPr>
        <w:spacing w:after="0"/>
        <w:jc w:val="both"/>
      </w:pPr>
      <w:r>
        <w:t>W przypadku wniesienia wadium w pieniądzu Wykonawca może wyrazić zgodę na zaliczenie kwoty wadium na poczet zabezpieczenia.</w:t>
      </w:r>
    </w:p>
    <w:p w:rsidR="00FF2974" w:rsidRDefault="00FF2974" w:rsidP="00FF2974">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FF2974">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FF2974">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FF2974">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FF2974" w:rsidRPr="00530582" w:rsidRDefault="00FF2974" w:rsidP="00DB5E68">
      <w:pPr>
        <w:pStyle w:val="Styl1"/>
        <w:jc w:val="both"/>
      </w:pPr>
      <w:r w:rsidRPr="00F264E4">
        <w:t>Z dokumentu stwierdzającego wniesienie zabezpieczenia w formie innej niż w pieniądzu, musi wynikać, że zabezpieczenie dotyczy należytego wykonania umowy w sp</w:t>
      </w:r>
      <w:r>
        <w:t xml:space="preserve">rawie zamówienia publicznego na </w:t>
      </w:r>
      <w:r w:rsidR="00DB5E68" w:rsidRPr="004919F6">
        <w:rPr>
          <w:b/>
        </w:rPr>
        <w:t>„Budowa boiska ze sprzętem rehabilitacyjnym w Zgórsku”</w:t>
      </w:r>
    </w:p>
    <w:p w:rsidR="00FF2974" w:rsidRDefault="00FF2974" w:rsidP="00FF2974">
      <w:pPr>
        <w:pStyle w:val="Styl1"/>
        <w:spacing w:after="0"/>
        <w:jc w:val="both"/>
      </w:pPr>
      <w:r w:rsidRPr="00F264E4">
        <w:t>Zabezpieczenie wnoszone w pieniądzu Wykonawca wpłaci przelewem na następujący rachunek bankowy Zamawiającego:</w:t>
      </w:r>
      <w:r>
        <w:t xml:space="preserve"> </w:t>
      </w:r>
    </w:p>
    <w:p w:rsidR="00FF2974" w:rsidRPr="00DB5E68" w:rsidRDefault="00FF2974" w:rsidP="00DB5E68">
      <w:pPr>
        <w:pStyle w:val="Styl1"/>
        <w:widowControl w:val="0"/>
        <w:numPr>
          <w:ilvl w:val="0"/>
          <w:numId w:val="0"/>
        </w:numPr>
        <w:suppressAutoHyphens/>
        <w:autoSpaceDE w:val="0"/>
        <w:spacing w:before="60" w:after="0" w:line="276" w:lineRule="auto"/>
        <w:ind w:left="720" w:hanging="360"/>
        <w:jc w:val="both"/>
      </w:pPr>
      <w:r w:rsidRPr="00FF2974">
        <w:rPr>
          <w:b/>
        </w:rPr>
        <w:t>Bank Spółdzielczy Radomyśl Wielki Nr 80 9479 0009 2001 0000 0169 0033</w:t>
      </w:r>
      <w:r w:rsidRPr="00F264E4">
        <w:t xml:space="preserve"> z podaniem tytułu: </w:t>
      </w:r>
      <w:r w:rsidRPr="00611DC0">
        <w:t>„zabezpieczenie należytego wykonania umowy na zadanie pn.</w:t>
      </w:r>
      <w:r>
        <w:t xml:space="preserve"> </w:t>
      </w:r>
      <w:r w:rsidR="00DB5E68" w:rsidRPr="004919F6">
        <w:rPr>
          <w:b/>
        </w:rPr>
        <w:t>„Budowa boiska ze sprzętem rehabilitacyjnym w Zgórsku”</w:t>
      </w:r>
      <w:r w:rsidR="00DB5E68">
        <w:rPr>
          <w:b/>
        </w:rPr>
        <w:t>.</w:t>
      </w:r>
    </w:p>
    <w:p w:rsidR="00FF2974" w:rsidRDefault="00FF2974" w:rsidP="00D4361D">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FF2974">
      <w:pPr>
        <w:pStyle w:val="Akapitzlist"/>
        <w:numPr>
          <w:ilvl w:val="1"/>
          <w:numId w:val="2"/>
        </w:numPr>
        <w:spacing w:after="0"/>
        <w:jc w:val="both"/>
      </w:pPr>
      <w:r w:rsidRPr="00F264E4">
        <w:t>Zabezpieczenie należytego wykonania Umowy zostanie zwolnione i zwrócone Wykonawcy w następujący sposób:</w:t>
      </w:r>
    </w:p>
    <w:p w:rsidR="00FF2974" w:rsidRDefault="00FF2974" w:rsidP="00FF2974">
      <w:pPr>
        <w:pStyle w:val="Akapitzlist"/>
        <w:numPr>
          <w:ilvl w:val="0"/>
          <w:numId w:val="28"/>
        </w:numPr>
        <w:spacing w:after="0"/>
        <w:jc w:val="both"/>
      </w:pPr>
      <w:r w:rsidRPr="00F264E4">
        <w:t>70% wartości zabezpieczenia w terminie 30 dni od dnia wykonania Kontraktu i uznania go przez Zamawiającego za należycie wykonany,</w:t>
      </w:r>
    </w:p>
    <w:p w:rsidR="00FF2974" w:rsidRDefault="00FF2974" w:rsidP="00FF2974">
      <w:pPr>
        <w:pStyle w:val="Akapitzlist"/>
        <w:numPr>
          <w:ilvl w:val="0"/>
          <w:numId w:val="28"/>
        </w:numPr>
        <w:spacing w:after="0"/>
        <w:jc w:val="both"/>
      </w:pPr>
      <w:r w:rsidRPr="00F264E4">
        <w:t>30% wartości zabezpieczenia nie później niż w 15 dniu po upływie okresu rękojmi za wady.</w:t>
      </w:r>
    </w:p>
    <w:p w:rsidR="00FF2974" w:rsidRPr="00F264E4" w:rsidRDefault="00FF2974" w:rsidP="00FF2974">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CD6" w:rsidRDefault="00EA1CD6" w:rsidP="005115E5">
      <w:pPr>
        <w:spacing w:after="0" w:line="240" w:lineRule="auto"/>
      </w:pPr>
      <w:r>
        <w:separator/>
      </w:r>
    </w:p>
  </w:endnote>
  <w:endnote w:type="continuationSeparator" w:id="0">
    <w:p w:rsidR="00EA1CD6" w:rsidRDefault="00EA1CD6"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CD6" w:rsidRDefault="00EA1CD6" w:rsidP="005115E5">
      <w:pPr>
        <w:spacing w:after="0" w:line="240" w:lineRule="auto"/>
      </w:pPr>
      <w:r>
        <w:separator/>
      </w:r>
    </w:p>
  </w:footnote>
  <w:footnote w:type="continuationSeparator" w:id="0">
    <w:p w:rsidR="00EA1CD6" w:rsidRDefault="00EA1CD6"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6"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2"/>
  </w:num>
  <w:num w:numId="2">
    <w:abstractNumId w:val="23"/>
  </w:num>
  <w:num w:numId="3">
    <w:abstractNumId w:val="38"/>
  </w:num>
  <w:num w:numId="4">
    <w:abstractNumId w:val="40"/>
  </w:num>
  <w:num w:numId="5">
    <w:abstractNumId w:val="31"/>
  </w:num>
  <w:num w:numId="6">
    <w:abstractNumId w:val="13"/>
  </w:num>
  <w:num w:numId="7">
    <w:abstractNumId w:val="41"/>
  </w:num>
  <w:num w:numId="8">
    <w:abstractNumId w:val="27"/>
  </w:num>
  <w:num w:numId="9">
    <w:abstractNumId w:val="21"/>
  </w:num>
  <w:num w:numId="10">
    <w:abstractNumId w:val="14"/>
  </w:num>
  <w:num w:numId="11">
    <w:abstractNumId w:val="9"/>
  </w:num>
  <w:num w:numId="12">
    <w:abstractNumId w:val="34"/>
  </w:num>
  <w:num w:numId="13">
    <w:abstractNumId w:val="18"/>
  </w:num>
  <w:num w:numId="14">
    <w:abstractNumId w:val="19"/>
  </w:num>
  <w:num w:numId="15">
    <w:abstractNumId w:val="43"/>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8"/>
  </w:num>
  <w:num w:numId="25">
    <w:abstractNumId w:val="5"/>
  </w:num>
  <w:num w:numId="26">
    <w:abstractNumId w:val="25"/>
  </w:num>
  <w:num w:numId="27">
    <w:abstractNumId w:val="22"/>
  </w:num>
  <w:num w:numId="28">
    <w:abstractNumId w:val="15"/>
  </w:num>
  <w:num w:numId="29">
    <w:abstractNumId w:val="1"/>
  </w:num>
  <w:num w:numId="30">
    <w:abstractNumId w:val="2"/>
  </w:num>
  <w:num w:numId="31">
    <w:abstractNumId w:val="26"/>
  </w:num>
  <w:num w:numId="32">
    <w:abstractNumId w:val="35"/>
  </w:num>
  <w:num w:numId="33">
    <w:abstractNumId w:val="36"/>
  </w:num>
  <w:num w:numId="34">
    <w:abstractNumId w:val="39"/>
  </w:num>
  <w:num w:numId="35">
    <w:abstractNumId w:val="0"/>
  </w:num>
  <w:num w:numId="36">
    <w:abstractNumId w:val="10"/>
  </w:num>
  <w:num w:numId="37">
    <w:abstractNumId w:val="12"/>
  </w:num>
  <w:num w:numId="38">
    <w:abstractNumId w:val="24"/>
  </w:num>
  <w:num w:numId="39">
    <w:abstractNumId w:val="20"/>
  </w:num>
  <w:num w:numId="40">
    <w:abstractNumId w:val="42"/>
  </w:num>
  <w:num w:numId="41">
    <w:abstractNumId w:val="37"/>
  </w:num>
  <w:num w:numId="42">
    <w:abstractNumId w:val="29"/>
  </w:num>
  <w:num w:numId="43">
    <w:abstractNumId w:val="30"/>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43BB"/>
    <w:rsid w:val="00025C22"/>
    <w:rsid w:val="00027895"/>
    <w:rsid w:val="00033F47"/>
    <w:rsid w:val="00037632"/>
    <w:rsid w:val="0004675C"/>
    <w:rsid w:val="00047837"/>
    <w:rsid w:val="00054618"/>
    <w:rsid w:val="000578C6"/>
    <w:rsid w:val="000624E5"/>
    <w:rsid w:val="00064BD1"/>
    <w:rsid w:val="000729C8"/>
    <w:rsid w:val="00073A4A"/>
    <w:rsid w:val="00077DC9"/>
    <w:rsid w:val="00081560"/>
    <w:rsid w:val="00084150"/>
    <w:rsid w:val="00084B41"/>
    <w:rsid w:val="00084DB2"/>
    <w:rsid w:val="00084F15"/>
    <w:rsid w:val="00090FAB"/>
    <w:rsid w:val="0009110F"/>
    <w:rsid w:val="00093837"/>
    <w:rsid w:val="000A24E2"/>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F50"/>
    <w:rsid w:val="0010127A"/>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A5"/>
    <w:rsid w:val="001652A3"/>
    <w:rsid w:val="00171435"/>
    <w:rsid w:val="001715D4"/>
    <w:rsid w:val="00172A7D"/>
    <w:rsid w:val="00175340"/>
    <w:rsid w:val="001769E7"/>
    <w:rsid w:val="00176B91"/>
    <w:rsid w:val="001801C9"/>
    <w:rsid w:val="0018120A"/>
    <w:rsid w:val="0018195B"/>
    <w:rsid w:val="00183808"/>
    <w:rsid w:val="001949B6"/>
    <w:rsid w:val="001A4AA6"/>
    <w:rsid w:val="001C4E07"/>
    <w:rsid w:val="001C61ED"/>
    <w:rsid w:val="001C6C3E"/>
    <w:rsid w:val="001D38FD"/>
    <w:rsid w:val="001D3AF5"/>
    <w:rsid w:val="001D51EB"/>
    <w:rsid w:val="001E3356"/>
    <w:rsid w:val="001E3857"/>
    <w:rsid w:val="001E77F9"/>
    <w:rsid w:val="001F2167"/>
    <w:rsid w:val="001F3B0F"/>
    <w:rsid w:val="001F4681"/>
    <w:rsid w:val="001F6565"/>
    <w:rsid w:val="001F67B1"/>
    <w:rsid w:val="00201829"/>
    <w:rsid w:val="00201EDF"/>
    <w:rsid w:val="00205671"/>
    <w:rsid w:val="00205FD6"/>
    <w:rsid w:val="00207DD6"/>
    <w:rsid w:val="00211092"/>
    <w:rsid w:val="002113C5"/>
    <w:rsid w:val="00226D9F"/>
    <w:rsid w:val="00233B24"/>
    <w:rsid w:val="00236E81"/>
    <w:rsid w:val="0024264B"/>
    <w:rsid w:val="0024320C"/>
    <w:rsid w:val="00251CC3"/>
    <w:rsid w:val="00252D62"/>
    <w:rsid w:val="00254C59"/>
    <w:rsid w:val="002631B1"/>
    <w:rsid w:val="0027799D"/>
    <w:rsid w:val="00284132"/>
    <w:rsid w:val="00285824"/>
    <w:rsid w:val="002911C5"/>
    <w:rsid w:val="00291FC6"/>
    <w:rsid w:val="002940FA"/>
    <w:rsid w:val="002979C9"/>
    <w:rsid w:val="002A72B8"/>
    <w:rsid w:val="002B0A5E"/>
    <w:rsid w:val="002B1D83"/>
    <w:rsid w:val="002B553F"/>
    <w:rsid w:val="002B7C91"/>
    <w:rsid w:val="002C065E"/>
    <w:rsid w:val="002D2CA9"/>
    <w:rsid w:val="002D6D2D"/>
    <w:rsid w:val="002E1D97"/>
    <w:rsid w:val="002E78FA"/>
    <w:rsid w:val="002F2DF4"/>
    <w:rsid w:val="002F4701"/>
    <w:rsid w:val="002F5606"/>
    <w:rsid w:val="002F7D7B"/>
    <w:rsid w:val="003040A6"/>
    <w:rsid w:val="00314602"/>
    <w:rsid w:val="00322191"/>
    <w:rsid w:val="00322476"/>
    <w:rsid w:val="00327CA0"/>
    <w:rsid w:val="00342A62"/>
    <w:rsid w:val="00343BE7"/>
    <w:rsid w:val="00343EF3"/>
    <w:rsid w:val="00344821"/>
    <w:rsid w:val="00346001"/>
    <w:rsid w:val="00357382"/>
    <w:rsid w:val="00370AFF"/>
    <w:rsid w:val="003717B2"/>
    <w:rsid w:val="00377EB7"/>
    <w:rsid w:val="00381F85"/>
    <w:rsid w:val="00382FD5"/>
    <w:rsid w:val="00383744"/>
    <w:rsid w:val="00391AF8"/>
    <w:rsid w:val="0039592A"/>
    <w:rsid w:val="00395F05"/>
    <w:rsid w:val="003A0CBF"/>
    <w:rsid w:val="003A6D43"/>
    <w:rsid w:val="003B2B51"/>
    <w:rsid w:val="003B4957"/>
    <w:rsid w:val="003B5BBB"/>
    <w:rsid w:val="003C31DF"/>
    <w:rsid w:val="003D1450"/>
    <w:rsid w:val="003D7218"/>
    <w:rsid w:val="003E23A7"/>
    <w:rsid w:val="003E7975"/>
    <w:rsid w:val="003F0597"/>
    <w:rsid w:val="003F5012"/>
    <w:rsid w:val="00403698"/>
    <w:rsid w:val="00406C33"/>
    <w:rsid w:val="00406CE1"/>
    <w:rsid w:val="004072B6"/>
    <w:rsid w:val="00415A2C"/>
    <w:rsid w:val="0043041B"/>
    <w:rsid w:val="00431EFE"/>
    <w:rsid w:val="00444524"/>
    <w:rsid w:val="00447386"/>
    <w:rsid w:val="0045000A"/>
    <w:rsid w:val="00451CFE"/>
    <w:rsid w:val="00451D19"/>
    <w:rsid w:val="00454118"/>
    <w:rsid w:val="00454355"/>
    <w:rsid w:val="0046076F"/>
    <w:rsid w:val="0047180C"/>
    <w:rsid w:val="0048521C"/>
    <w:rsid w:val="004852ED"/>
    <w:rsid w:val="00486907"/>
    <w:rsid w:val="00487910"/>
    <w:rsid w:val="0049161D"/>
    <w:rsid w:val="004919F6"/>
    <w:rsid w:val="00493BBA"/>
    <w:rsid w:val="00495714"/>
    <w:rsid w:val="0049660E"/>
    <w:rsid w:val="00497C22"/>
    <w:rsid w:val="004A28AD"/>
    <w:rsid w:val="004D297A"/>
    <w:rsid w:val="004D46C7"/>
    <w:rsid w:val="004D5578"/>
    <w:rsid w:val="004E3711"/>
    <w:rsid w:val="004E3EE6"/>
    <w:rsid w:val="004F053D"/>
    <w:rsid w:val="004F7992"/>
    <w:rsid w:val="0050339A"/>
    <w:rsid w:val="00504A81"/>
    <w:rsid w:val="00507B12"/>
    <w:rsid w:val="005103FC"/>
    <w:rsid w:val="005115E5"/>
    <w:rsid w:val="005119FB"/>
    <w:rsid w:val="00511E27"/>
    <w:rsid w:val="005200EA"/>
    <w:rsid w:val="00524C54"/>
    <w:rsid w:val="00525B7D"/>
    <w:rsid w:val="00530582"/>
    <w:rsid w:val="00531BD2"/>
    <w:rsid w:val="00533A91"/>
    <w:rsid w:val="00540B33"/>
    <w:rsid w:val="00542674"/>
    <w:rsid w:val="00543104"/>
    <w:rsid w:val="00547F94"/>
    <w:rsid w:val="005561A1"/>
    <w:rsid w:val="0056295F"/>
    <w:rsid w:val="00565EF6"/>
    <w:rsid w:val="005750C0"/>
    <w:rsid w:val="005849E6"/>
    <w:rsid w:val="005855D4"/>
    <w:rsid w:val="00586A32"/>
    <w:rsid w:val="00594FB9"/>
    <w:rsid w:val="005A0543"/>
    <w:rsid w:val="005A59E4"/>
    <w:rsid w:val="005A6043"/>
    <w:rsid w:val="005C0EDE"/>
    <w:rsid w:val="005C1DAE"/>
    <w:rsid w:val="005C46FB"/>
    <w:rsid w:val="005C7C16"/>
    <w:rsid w:val="005D302E"/>
    <w:rsid w:val="005D5BBF"/>
    <w:rsid w:val="005E3C84"/>
    <w:rsid w:val="005E4AFB"/>
    <w:rsid w:val="005E7A48"/>
    <w:rsid w:val="005F381D"/>
    <w:rsid w:val="00600A4D"/>
    <w:rsid w:val="006012E2"/>
    <w:rsid w:val="0060424B"/>
    <w:rsid w:val="00611DC0"/>
    <w:rsid w:val="006143CF"/>
    <w:rsid w:val="00616508"/>
    <w:rsid w:val="00622882"/>
    <w:rsid w:val="006279DC"/>
    <w:rsid w:val="006313C6"/>
    <w:rsid w:val="00631666"/>
    <w:rsid w:val="0064217F"/>
    <w:rsid w:val="00643031"/>
    <w:rsid w:val="0064553D"/>
    <w:rsid w:val="00645563"/>
    <w:rsid w:val="00647F3E"/>
    <w:rsid w:val="006517B0"/>
    <w:rsid w:val="00655151"/>
    <w:rsid w:val="006614A7"/>
    <w:rsid w:val="006627D4"/>
    <w:rsid w:val="00684CC7"/>
    <w:rsid w:val="00691517"/>
    <w:rsid w:val="00691884"/>
    <w:rsid w:val="0069281A"/>
    <w:rsid w:val="006939AF"/>
    <w:rsid w:val="00694273"/>
    <w:rsid w:val="00697018"/>
    <w:rsid w:val="006977B2"/>
    <w:rsid w:val="006A22A1"/>
    <w:rsid w:val="006B005A"/>
    <w:rsid w:val="006B19DA"/>
    <w:rsid w:val="006B47BB"/>
    <w:rsid w:val="006B6070"/>
    <w:rsid w:val="006B6FE8"/>
    <w:rsid w:val="006C1478"/>
    <w:rsid w:val="006C66E3"/>
    <w:rsid w:val="006C7F88"/>
    <w:rsid w:val="006D1B1E"/>
    <w:rsid w:val="006D7832"/>
    <w:rsid w:val="006E10E4"/>
    <w:rsid w:val="006E1F48"/>
    <w:rsid w:val="006E2553"/>
    <w:rsid w:val="006E34BC"/>
    <w:rsid w:val="006E391A"/>
    <w:rsid w:val="006F0463"/>
    <w:rsid w:val="006F093E"/>
    <w:rsid w:val="006F17B8"/>
    <w:rsid w:val="00704659"/>
    <w:rsid w:val="007047F5"/>
    <w:rsid w:val="00705B98"/>
    <w:rsid w:val="0071135C"/>
    <w:rsid w:val="00715A6A"/>
    <w:rsid w:val="00715BF7"/>
    <w:rsid w:val="00715D7D"/>
    <w:rsid w:val="00720A79"/>
    <w:rsid w:val="007219DC"/>
    <w:rsid w:val="007262E6"/>
    <w:rsid w:val="00732CD0"/>
    <w:rsid w:val="0073534E"/>
    <w:rsid w:val="00753D6D"/>
    <w:rsid w:val="00766ADC"/>
    <w:rsid w:val="00771FC9"/>
    <w:rsid w:val="00774C0B"/>
    <w:rsid w:val="00782FDD"/>
    <w:rsid w:val="0078303E"/>
    <w:rsid w:val="00783C47"/>
    <w:rsid w:val="007862F3"/>
    <w:rsid w:val="00792400"/>
    <w:rsid w:val="0079251B"/>
    <w:rsid w:val="007929CB"/>
    <w:rsid w:val="007A1A7D"/>
    <w:rsid w:val="007A398A"/>
    <w:rsid w:val="007A46A4"/>
    <w:rsid w:val="007A5088"/>
    <w:rsid w:val="007A5431"/>
    <w:rsid w:val="007A7684"/>
    <w:rsid w:val="007B17E9"/>
    <w:rsid w:val="007B28B8"/>
    <w:rsid w:val="007B4E70"/>
    <w:rsid w:val="007C0A79"/>
    <w:rsid w:val="007C3027"/>
    <w:rsid w:val="007D0A52"/>
    <w:rsid w:val="007D6FBD"/>
    <w:rsid w:val="007E0827"/>
    <w:rsid w:val="007E0A1C"/>
    <w:rsid w:val="007E0DF5"/>
    <w:rsid w:val="007E2512"/>
    <w:rsid w:val="007E304B"/>
    <w:rsid w:val="007E7CEC"/>
    <w:rsid w:val="007F337E"/>
    <w:rsid w:val="007F6084"/>
    <w:rsid w:val="007F7EF3"/>
    <w:rsid w:val="00802226"/>
    <w:rsid w:val="008133B0"/>
    <w:rsid w:val="00820E19"/>
    <w:rsid w:val="00822810"/>
    <w:rsid w:val="008239D3"/>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A4C83"/>
    <w:rsid w:val="008A503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F2924"/>
    <w:rsid w:val="008F3736"/>
    <w:rsid w:val="00900C79"/>
    <w:rsid w:val="00904F5A"/>
    <w:rsid w:val="009053C5"/>
    <w:rsid w:val="00912106"/>
    <w:rsid w:val="00912EEC"/>
    <w:rsid w:val="0091791C"/>
    <w:rsid w:val="0093078F"/>
    <w:rsid w:val="00930BBF"/>
    <w:rsid w:val="0093257D"/>
    <w:rsid w:val="009355AD"/>
    <w:rsid w:val="0093562D"/>
    <w:rsid w:val="00944F47"/>
    <w:rsid w:val="0096191C"/>
    <w:rsid w:val="009637A8"/>
    <w:rsid w:val="009647B1"/>
    <w:rsid w:val="00966BD3"/>
    <w:rsid w:val="0096781B"/>
    <w:rsid w:val="00967FCF"/>
    <w:rsid w:val="0097091C"/>
    <w:rsid w:val="00976917"/>
    <w:rsid w:val="00981703"/>
    <w:rsid w:val="0098200F"/>
    <w:rsid w:val="00983434"/>
    <w:rsid w:val="00984B9E"/>
    <w:rsid w:val="00992536"/>
    <w:rsid w:val="00993113"/>
    <w:rsid w:val="00994F6A"/>
    <w:rsid w:val="009A6718"/>
    <w:rsid w:val="009B01FA"/>
    <w:rsid w:val="009B2C81"/>
    <w:rsid w:val="009C5C77"/>
    <w:rsid w:val="009D2882"/>
    <w:rsid w:val="009F220D"/>
    <w:rsid w:val="00A012E5"/>
    <w:rsid w:val="00A02927"/>
    <w:rsid w:val="00A14789"/>
    <w:rsid w:val="00A14EF0"/>
    <w:rsid w:val="00A150B7"/>
    <w:rsid w:val="00A22871"/>
    <w:rsid w:val="00A33DD4"/>
    <w:rsid w:val="00A35C21"/>
    <w:rsid w:val="00A47E68"/>
    <w:rsid w:val="00A569D0"/>
    <w:rsid w:val="00A94D59"/>
    <w:rsid w:val="00A95FEF"/>
    <w:rsid w:val="00A96D61"/>
    <w:rsid w:val="00A96EE0"/>
    <w:rsid w:val="00AA1575"/>
    <w:rsid w:val="00AA2DA0"/>
    <w:rsid w:val="00AA3DFB"/>
    <w:rsid w:val="00AA493E"/>
    <w:rsid w:val="00AA5572"/>
    <w:rsid w:val="00AB42A0"/>
    <w:rsid w:val="00AB4BD3"/>
    <w:rsid w:val="00AB77FB"/>
    <w:rsid w:val="00AE0C8C"/>
    <w:rsid w:val="00AE1463"/>
    <w:rsid w:val="00AE175F"/>
    <w:rsid w:val="00AE1E5D"/>
    <w:rsid w:val="00AE3EC1"/>
    <w:rsid w:val="00AF32A7"/>
    <w:rsid w:val="00AF5436"/>
    <w:rsid w:val="00B0445A"/>
    <w:rsid w:val="00B05144"/>
    <w:rsid w:val="00B11CB3"/>
    <w:rsid w:val="00B1312D"/>
    <w:rsid w:val="00B135AD"/>
    <w:rsid w:val="00B22C16"/>
    <w:rsid w:val="00B24BB3"/>
    <w:rsid w:val="00B2670F"/>
    <w:rsid w:val="00B304F4"/>
    <w:rsid w:val="00B30C76"/>
    <w:rsid w:val="00B41D58"/>
    <w:rsid w:val="00B421D3"/>
    <w:rsid w:val="00B43F78"/>
    <w:rsid w:val="00B44445"/>
    <w:rsid w:val="00B46001"/>
    <w:rsid w:val="00B52333"/>
    <w:rsid w:val="00B5240C"/>
    <w:rsid w:val="00B53924"/>
    <w:rsid w:val="00B5654C"/>
    <w:rsid w:val="00B629A2"/>
    <w:rsid w:val="00B64366"/>
    <w:rsid w:val="00B64903"/>
    <w:rsid w:val="00B66CC1"/>
    <w:rsid w:val="00B77867"/>
    <w:rsid w:val="00B77E7C"/>
    <w:rsid w:val="00B91085"/>
    <w:rsid w:val="00B93349"/>
    <w:rsid w:val="00B93DA4"/>
    <w:rsid w:val="00B97BFA"/>
    <w:rsid w:val="00BA3420"/>
    <w:rsid w:val="00BA40AC"/>
    <w:rsid w:val="00BA49D6"/>
    <w:rsid w:val="00BB5257"/>
    <w:rsid w:val="00BC05B8"/>
    <w:rsid w:val="00BC40EE"/>
    <w:rsid w:val="00BC4741"/>
    <w:rsid w:val="00BD1815"/>
    <w:rsid w:val="00BD7B86"/>
    <w:rsid w:val="00BE4038"/>
    <w:rsid w:val="00BF00EA"/>
    <w:rsid w:val="00BF12B6"/>
    <w:rsid w:val="00BF1733"/>
    <w:rsid w:val="00BF1DC7"/>
    <w:rsid w:val="00BF25FF"/>
    <w:rsid w:val="00C03A72"/>
    <w:rsid w:val="00C058C8"/>
    <w:rsid w:val="00C07921"/>
    <w:rsid w:val="00C07C19"/>
    <w:rsid w:val="00C14E8A"/>
    <w:rsid w:val="00C25D38"/>
    <w:rsid w:val="00C27731"/>
    <w:rsid w:val="00C31832"/>
    <w:rsid w:val="00C34A77"/>
    <w:rsid w:val="00C35D82"/>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92D79"/>
    <w:rsid w:val="00CA04D6"/>
    <w:rsid w:val="00CA6FC3"/>
    <w:rsid w:val="00CB13FA"/>
    <w:rsid w:val="00CB2930"/>
    <w:rsid w:val="00CB5F91"/>
    <w:rsid w:val="00CB727F"/>
    <w:rsid w:val="00CC3B9A"/>
    <w:rsid w:val="00CC7AF6"/>
    <w:rsid w:val="00CC7D86"/>
    <w:rsid w:val="00CD3C9A"/>
    <w:rsid w:val="00CD3CE8"/>
    <w:rsid w:val="00CD4AF7"/>
    <w:rsid w:val="00CD5A66"/>
    <w:rsid w:val="00CD7C9F"/>
    <w:rsid w:val="00CE188D"/>
    <w:rsid w:val="00CE1E99"/>
    <w:rsid w:val="00CE3F1B"/>
    <w:rsid w:val="00CE4E0E"/>
    <w:rsid w:val="00CF0CC8"/>
    <w:rsid w:val="00CF260D"/>
    <w:rsid w:val="00CF798D"/>
    <w:rsid w:val="00D03124"/>
    <w:rsid w:val="00D05D68"/>
    <w:rsid w:val="00D11AA1"/>
    <w:rsid w:val="00D148D1"/>
    <w:rsid w:val="00D156A0"/>
    <w:rsid w:val="00D16491"/>
    <w:rsid w:val="00D2145A"/>
    <w:rsid w:val="00D2511F"/>
    <w:rsid w:val="00D25AA5"/>
    <w:rsid w:val="00D25FCA"/>
    <w:rsid w:val="00D27070"/>
    <w:rsid w:val="00D27D32"/>
    <w:rsid w:val="00D31C4A"/>
    <w:rsid w:val="00D4361D"/>
    <w:rsid w:val="00D46CA6"/>
    <w:rsid w:val="00D5411A"/>
    <w:rsid w:val="00D66333"/>
    <w:rsid w:val="00D715E6"/>
    <w:rsid w:val="00D729C8"/>
    <w:rsid w:val="00D734A7"/>
    <w:rsid w:val="00D84580"/>
    <w:rsid w:val="00D87324"/>
    <w:rsid w:val="00D92242"/>
    <w:rsid w:val="00D93D61"/>
    <w:rsid w:val="00DA048B"/>
    <w:rsid w:val="00DA0AFB"/>
    <w:rsid w:val="00DA12DD"/>
    <w:rsid w:val="00DA1B27"/>
    <w:rsid w:val="00DA3C58"/>
    <w:rsid w:val="00DB1C1E"/>
    <w:rsid w:val="00DB20A0"/>
    <w:rsid w:val="00DB5E68"/>
    <w:rsid w:val="00DB61FF"/>
    <w:rsid w:val="00DC507D"/>
    <w:rsid w:val="00DD2121"/>
    <w:rsid w:val="00DD44D0"/>
    <w:rsid w:val="00DE2765"/>
    <w:rsid w:val="00DE6D9F"/>
    <w:rsid w:val="00DF07E8"/>
    <w:rsid w:val="00DF0BF7"/>
    <w:rsid w:val="00DF1922"/>
    <w:rsid w:val="00DF463C"/>
    <w:rsid w:val="00E107F6"/>
    <w:rsid w:val="00E2064B"/>
    <w:rsid w:val="00E20CE3"/>
    <w:rsid w:val="00E21FCB"/>
    <w:rsid w:val="00E25E73"/>
    <w:rsid w:val="00E26745"/>
    <w:rsid w:val="00E336C9"/>
    <w:rsid w:val="00E34EC7"/>
    <w:rsid w:val="00E37F55"/>
    <w:rsid w:val="00E412B9"/>
    <w:rsid w:val="00E41AAD"/>
    <w:rsid w:val="00E41B2E"/>
    <w:rsid w:val="00E45674"/>
    <w:rsid w:val="00E50916"/>
    <w:rsid w:val="00E53759"/>
    <w:rsid w:val="00E67BF1"/>
    <w:rsid w:val="00E716EF"/>
    <w:rsid w:val="00E75E35"/>
    <w:rsid w:val="00E76BE4"/>
    <w:rsid w:val="00E77729"/>
    <w:rsid w:val="00E8045C"/>
    <w:rsid w:val="00E834EC"/>
    <w:rsid w:val="00E850F5"/>
    <w:rsid w:val="00E869BA"/>
    <w:rsid w:val="00E90679"/>
    <w:rsid w:val="00E922E9"/>
    <w:rsid w:val="00E93461"/>
    <w:rsid w:val="00E94ADD"/>
    <w:rsid w:val="00E95C48"/>
    <w:rsid w:val="00E96545"/>
    <w:rsid w:val="00E97BDF"/>
    <w:rsid w:val="00EA1CD6"/>
    <w:rsid w:val="00EB1B2D"/>
    <w:rsid w:val="00EB337F"/>
    <w:rsid w:val="00EB7EE2"/>
    <w:rsid w:val="00EC7097"/>
    <w:rsid w:val="00EC70DC"/>
    <w:rsid w:val="00ED5F97"/>
    <w:rsid w:val="00ED6015"/>
    <w:rsid w:val="00EE63BF"/>
    <w:rsid w:val="00EE797F"/>
    <w:rsid w:val="00EF357E"/>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CC8"/>
    <w:rsid w:val="00F63557"/>
    <w:rsid w:val="00F6376A"/>
    <w:rsid w:val="00F6659A"/>
    <w:rsid w:val="00F72170"/>
    <w:rsid w:val="00F745F7"/>
    <w:rsid w:val="00F74F2D"/>
    <w:rsid w:val="00F80480"/>
    <w:rsid w:val="00F80676"/>
    <w:rsid w:val="00F827F7"/>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C01C4"/>
    <w:rsid w:val="00FC2FC4"/>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0B7DA-EDD8-41EC-9A4B-B3CDD5325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2060</TotalTime>
  <Pages>21</Pages>
  <Words>8322</Words>
  <Characters>49933</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414</cp:revision>
  <cp:lastPrinted>2017-04-10T11:59:00Z</cp:lastPrinted>
  <dcterms:created xsi:type="dcterms:W3CDTF">2016-09-23T12:04:00Z</dcterms:created>
  <dcterms:modified xsi:type="dcterms:W3CDTF">2017-06-20T07:56:00Z</dcterms:modified>
</cp:coreProperties>
</file>